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王尊/曹雪进/黄碧滢/李青峰/于美玲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童云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陈晨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B13-107  宋波洋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B13-107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B13-107  李悠然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B13-107  郭顺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佘婧瑶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童云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陈晨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B13-107  宋波洋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B13-107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B13-107  李悠然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B13-107  郭顺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佘婧瑶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王尊/曹雪进/黄碧滢/李青峰/于美玲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殷松江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戴启刚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陈天翼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殷松江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戴启刚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陈天翼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沈月红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031625—002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8,11~12周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佘婧瑶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031625—002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8,11~12周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佘婧瑶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